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26C" w:rsidRDefault="0094426C" w:rsidP="0094426C">
      <w:pPr>
        <w:keepNext/>
        <w:keepLines/>
        <w:ind w:left="4394" w:firstLine="562"/>
        <w:jc w:val="center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Додаток 2</w:t>
      </w:r>
    </w:p>
    <w:p w:rsidR="0094426C" w:rsidRPr="0094426C" w:rsidRDefault="0094426C" w:rsidP="0094426C">
      <w:pPr>
        <w:keepNext/>
        <w:keepLines/>
        <w:ind w:left="3686"/>
        <w:jc w:val="center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bookmarkStart w:id="0" w:name="_GoBack"/>
      <w:bookmarkEnd w:id="0"/>
      <w:r w:rsidRPr="0094426C">
        <w:rPr>
          <w:rFonts w:ascii="Times New Roman" w:hAnsi="Times New Roman"/>
          <w:sz w:val="24"/>
          <w:szCs w:val="24"/>
        </w:rPr>
        <w:t xml:space="preserve">до Порядку </w:t>
      </w:r>
    </w:p>
    <w:p w:rsidR="0094426C" w:rsidRPr="0094426C" w:rsidRDefault="0094426C" w:rsidP="0094426C">
      <w:pPr>
        <w:spacing w:before="120" w:after="120"/>
        <w:ind w:hanging="540"/>
        <w:rPr>
          <w:rFonts w:ascii="Times New Roman" w:hAnsi="Times New Roman"/>
          <w:sz w:val="24"/>
          <w:szCs w:val="24"/>
        </w:rPr>
      </w:pPr>
    </w:p>
    <w:p w:rsidR="0094426C" w:rsidRPr="0094426C" w:rsidRDefault="0094426C" w:rsidP="0094426C">
      <w:pPr>
        <w:keepNext/>
        <w:keepLines/>
        <w:spacing w:before="120" w:after="120"/>
        <w:ind w:left="3828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 xml:space="preserve">Конкурсній комісії апеляційного суду Одеської області </w:t>
      </w:r>
    </w:p>
    <w:p w:rsidR="0094426C" w:rsidRPr="0094426C" w:rsidRDefault="0094426C" w:rsidP="0094426C">
      <w:pPr>
        <w:keepNext/>
        <w:keepLines/>
        <w:ind w:left="3828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________________________________________</w:t>
      </w:r>
    </w:p>
    <w:p w:rsidR="0094426C" w:rsidRPr="0094426C" w:rsidRDefault="0094426C" w:rsidP="0094426C">
      <w:pPr>
        <w:keepNext/>
        <w:keepLines/>
        <w:ind w:left="3828"/>
        <w:jc w:val="center"/>
        <w:rPr>
          <w:rFonts w:ascii="Times New Roman" w:hAnsi="Times New Roman"/>
          <w:sz w:val="18"/>
          <w:szCs w:val="24"/>
        </w:rPr>
      </w:pPr>
      <w:r w:rsidRPr="0094426C">
        <w:rPr>
          <w:rFonts w:ascii="Times New Roman" w:hAnsi="Times New Roman"/>
          <w:sz w:val="18"/>
          <w:szCs w:val="24"/>
        </w:rPr>
        <w:t>(прізвище, ім’я та по батькові кандидата в Р. в.)</w:t>
      </w:r>
    </w:p>
    <w:p w:rsidR="0094426C" w:rsidRPr="0094426C" w:rsidRDefault="0094426C" w:rsidP="0094426C">
      <w:pPr>
        <w:keepNext/>
        <w:keepLines/>
        <w:spacing w:before="120" w:after="120"/>
        <w:ind w:left="3828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який (яка) проживає за адресою: ____________</w:t>
      </w:r>
    </w:p>
    <w:p w:rsidR="0094426C" w:rsidRPr="0094426C" w:rsidRDefault="0094426C" w:rsidP="0094426C">
      <w:pPr>
        <w:keepNext/>
        <w:keepLines/>
        <w:spacing w:before="120" w:after="120"/>
        <w:ind w:left="3828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_________________________________________,</w:t>
      </w:r>
    </w:p>
    <w:p w:rsidR="0094426C" w:rsidRPr="0094426C" w:rsidRDefault="0094426C" w:rsidP="0094426C">
      <w:pPr>
        <w:keepNext/>
        <w:keepLines/>
        <w:ind w:left="3828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_________________________________________</w:t>
      </w:r>
    </w:p>
    <w:p w:rsidR="0094426C" w:rsidRPr="0094426C" w:rsidRDefault="0094426C" w:rsidP="0094426C">
      <w:pPr>
        <w:ind w:left="5040"/>
        <w:rPr>
          <w:rFonts w:ascii="Times New Roman" w:hAnsi="Times New Roman"/>
          <w:sz w:val="18"/>
          <w:szCs w:val="24"/>
        </w:rPr>
      </w:pPr>
      <w:r w:rsidRPr="0094426C">
        <w:rPr>
          <w:rFonts w:ascii="Times New Roman" w:hAnsi="Times New Roman"/>
          <w:sz w:val="18"/>
          <w:szCs w:val="24"/>
        </w:rPr>
        <w:t>(номер контактного телефону)</w:t>
      </w:r>
    </w:p>
    <w:p w:rsidR="0094426C" w:rsidRPr="0094426C" w:rsidRDefault="0094426C" w:rsidP="0094426C">
      <w:pPr>
        <w:tabs>
          <w:tab w:val="left" w:pos="3817"/>
        </w:tabs>
        <w:rPr>
          <w:rFonts w:ascii="Times New Roman" w:hAnsi="Times New Roman"/>
          <w:sz w:val="24"/>
          <w:szCs w:val="24"/>
          <w:lang w:val="ru-RU"/>
        </w:rPr>
      </w:pPr>
      <w:r w:rsidRPr="0094426C">
        <w:rPr>
          <w:rFonts w:ascii="Times New Roman" w:hAnsi="Times New Roman"/>
          <w:sz w:val="18"/>
          <w:szCs w:val="24"/>
        </w:rPr>
        <w:tab/>
      </w:r>
      <w:r w:rsidRPr="0094426C">
        <w:rPr>
          <w:rFonts w:ascii="Times New Roman" w:hAnsi="Times New Roman"/>
          <w:sz w:val="24"/>
          <w:szCs w:val="24"/>
          <w:lang w:val="en-US"/>
        </w:rPr>
        <w:t>e</w:t>
      </w:r>
      <w:r w:rsidRPr="0094426C">
        <w:rPr>
          <w:rFonts w:ascii="Times New Roman" w:hAnsi="Times New Roman"/>
          <w:sz w:val="24"/>
          <w:szCs w:val="24"/>
          <w:lang w:val="ru-RU"/>
        </w:rPr>
        <w:t>-</w:t>
      </w:r>
      <w:r w:rsidRPr="0094426C">
        <w:rPr>
          <w:rFonts w:ascii="Times New Roman" w:hAnsi="Times New Roman"/>
          <w:sz w:val="24"/>
          <w:szCs w:val="24"/>
          <w:lang w:val="en-US"/>
        </w:rPr>
        <w:t>mail</w:t>
      </w:r>
      <w:r w:rsidRPr="0094426C">
        <w:rPr>
          <w:rFonts w:ascii="Times New Roman" w:hAnsi="Times New Roman"/>
          <w:sz w:val="24"/>
          <w:szCs w:val="24"/>
          <w:lang w:val="ru-RU"/>
        </w:rPr>
        <w:t>_______________________@___________</w:t>
      </w:r>
    </w:p>
    <w:p w:rsidR="0094426C" w:rsidRPr="0094426C" w:rsidRDefault="0094426C" w:rsidP="0094426C">
      <w:pPr>
        <w:ind w:left="5040"/>
        <w:rPr>
          <w:rFonts w:ascii="Times New Roman" w:hAnsi="Times New Roman"/>
          <w:sz w:val="18"/>
          <w:szCs w:val="24"/>
        </w:rPr>
      </w:pPr>
      <w:r w:rsidRPr="0094426C">
        <w:rPr>
          <w:rFonts w:ascii="Times New Roman" w:hAnsi="Times New Roman"/>
          <w:sz w:val="18"/>
          <w:szCs w:val="24"/>
        </w:rPr>
        <w:t>(заповнюється друкованими літерами)</w:t>
      </w:r>
    </w:p>
    <w:p w:rsidR="0094426C" w:rsidRPr="0094426C" w:rsidRDefault="0094426C" w:rsidP="0094426C">
      <w:pPr>
        <w:tabs>
          <w:tab w:val="left" w:pos="6775"/>
        </w:tabs>
        <w:jc w:val="center"/>
        <w:rPr>
          <w:rFonts w:ascii="Times New Roman" w:hAnsi="Times New Roman"/>
          <w:sz w:val="24"/>
          <w:szCs w:val="24"/>
        </w:rPr>
      </w:pPr>
    </w:p>
    <w:p w:rsidR="0094426C" w:rsidRPr="0094426C" w:rsidRDefault="0094426C" w:rsidP="0094426C">
      <w:pPr>
        <w:tabs>
          <w:tab w:val="left" w:pos="6775"/>
        </w:tabs>
        <w:jc w:val="center"/>
        <w:rPr>
          <w:rFonts w:ascii="Times New Roman" w:hAnsi="Times New Roman"/>
          <w:sz w:val="24"/>
          <w:szCs w:val="24"/>
        </w:rPr>
      </w:pPr>
    </w:p>
    <w:p w:rsidR="0094426C" w:rsidRPr="0094426C" w:rsidRDefault="0094426C" w:rsidP="0094426C">
      <w:pPr>
        <w:tabs>
          <w:tab w:val="left" w:pos="6775"/>
        </w:tabs>
        <w:jc w:val="center"/>
        <w:rPr>
          <w:rFonts w:ascii="Times New Roman" w:hAnsi="Times New Roman"/>
          <w:sz w:val="24"/>
          <w:szCs w:val="24"/>
        </w:rPr>
      </w:pPr>
    </w:p>
    <w:p w:rsidR="0094426C" w:rsidRPr="0094426C" w:rsidRDefault="0094426C" w:rsidP="0094426C">
      <w:pPr>
        <w:keepNext/>
        <w:keepLines/>
        <w:spacing w:before="240" w:after="2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4426C">
        <w:rPr>
          <w:rFonts w:ascii="Times New Roman" w:hAnsi="Times New Roman"/>
          <w:sz w:val="24"/>
          <w:szCs w:val="24"/>
        </w:rPr>
        <w:t>ЗАЯВА</w:t>
      </w:r>
    </w:p>
    <w:p w:rsidR="0094426C" w:rsidRPr="0094426C" w:rsidRDefault="0094426C" w:rsidP="0094426C">
      <w:pPr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Прошу допустити мене до участі в конкурсі на зайняття посади</w:t>
      </w:r>
      <w:r w:rsidRPr="0094426C">
        <w:rPr>
          <w:rFonts w:ascii="Times New Roman" w:hAnsi="Times New Roman"/>
          <w:sz w:val="24"/>
          <w:szCs w:val="24"/>
          <w:lang w:val="ru-RU"/>
        </w:rPr>
        <w:br/>
      </w:r>
      <w:r w:rsidRPr="0094426C">
        <w:rPr>
          <w:rFonts w:ascii="Times New Roman" w:hAnsi="Times New Roman"/>
          <w:sz w:val="24"/>
          <w:szCs w:val="24"/>
        </w:rPr>
        <w:t>_____________________________________________________</w:t>
      </w:r>
      <w:r w:rsidRPr="0094426C">
        <w:rPr>
          <w:rFonts w:ascii="Times New Roman" w:hAnsi="Times New Roman"/>
          <w:sz w:val="24"/>
          <w:szCs w:val="24"/>
          <w:lang w:val="ru-RU"/>
        </w:rPr>
        <w:t>____</w:t>
      </w:r>
      <w:r w:rsidRPr="0094426C">
        <w:rPr>
          <w:rFonts w:ascii="Times New Roman" w:hAnsi="Times New Roman"/>
          <w:sz w:val="24"/>
          <w:szCs w:val="24"/>
        </w:rPr>
        <w:t>_______________</w:t>
      </w:r>
    </w:p>
    <w:p w:rsidR="0094426C" w:rsidRPr="0094426C" w:rsidRDefault="0094426C" w:rsidP="0094426C">
      <w:pPr>
        <w:spacing w:before="120"/>
        <w:jc w:val="both"/>
        <w:rPr>
          <w:rFonts w:ascii="Times New Roman" w:hAnsi="Times New Roman"/>
          <w:sz w:val="24"/>
          <w:szCs w:val="24"/>
          <w:lang w:val="ru-RU"/>
        </w:rPr>
      </w:pPr>
      <w:r w:rsidRPr="0094426C">
        <w:rPr>
          <w:rFonts w:ascii="Times New Roman" w:hAnsi="Times New Roman"/>
          <w:sz w:val="24"/>
          <w:szCs w:val="24"/>
        </w:rPr>
        <w:t>з метою ______________________________________________</w:t>
      </w:r>
      <w:r w:rsidRPr="0094426C">
        <w:rPr>
          <w:rFonts w:ascii="Times New Roman" w:hAnsi="Times New Roman"/>
          <w:sz w:val="24"/>
          <w:szCs w:val="24"/>
          <w:lang w:val="ru-RU"/>
        </w:rPr>
        <w:t>_____</w:t>
      </w:r>
      <w:r w:rsidRPr="0094426C">
        <w:rPr>
          <w:rFonts w:ascii="Times New Roman" w:hAnsi="Times New Roman"/>
          <w:sz w:val="24"/>
          <w:szCs w:val="24"/>
        </w:rPr>
        <w:t>______________.</w:t>
      </w:r>
    </w:p>
    <w:p w:rsidR="0094426C" w:rsidRPr="0094426C" w:rsidRDefault="0094426C" w:rsidP="0094426C">
      <w:pPr>
        <w:ind w:firstLine="1418"/>
        <w:jc w:val="both"/>
        <w:rPr>
          <w:rFonts w:ascii="Times New Roman" w:hAnsi="Times New Roman"/>
          <w:sz w:val="18"/>
          <w:szCs w:val="24"/>
        </w:rPr>
      </w:pPr>
      <w:r w:rsidRPr="0094426C">
        <w:rPr>
          <w:rFonts w:ascii="Times New Roman" w:hAnsi="Times New Roman"/>
          <w:sz w:val="18"/>
          <w:szCs w:val="24"/>
        </w:rPr>
        <w:t>(зазначення основних мотивів щодо зайняття посади державної служби)</w:t>
      </w:r>
    </w:p>
    <w:p w:rsidR="0094426C" w:rsidRPr="0094426C" w:rsidRDefault="0094426C" w:rsidP="0094426C">
      <w:pPr>
        <w:ind w:firstLine="1418"/>
        <w:jc w:val="both"/>
        <w:rPr>
          <w:rFonts w:ascii="Times New Roman" w:hAnsi="Times New Roman"/>
          <w:sz w:val="18"/>
          <w:szCs w:val="24"/>
        </w:rPr>
      </w:pPr>
    </w:p>
    <w:p w:rsidR="0094426C" w:rsidRPr="0094426C" w:rsidRDefault="0094426C" w:rsidP="009442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Підтверджую достовірність інформації у поданих мною документах.</w:t>
      </w:r>
    </w:p>
    <w:p w:rsidR="0094426C" w:rsidRPr="0094426C" w:rsidRDefault="0094426C" w:rsidP="0094426C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Інформацію про проведення конкурсу прошу повідомляти мені шляхом (обрати та зазначити один із запропонованих засобів):</w:t>
      </w:r>
    </w:p>
    <w:p w:rsidR="0094426C" w:rsidRPr="0094426C" w:rsidRDefault="0094426C" w:rsidP="0094426C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426C" w:rsidRPr="0094426C" w:rsidRDefault="0094426C" w:rsidP="0094426C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надсилання листа на зазначену адресу;</w:t>
      </w:r>
    </w:p>
    <w:p w:rsidR="0094426C" w:rsidRPr="0094426C" w:rsidRDefault="0094426C" w:rsidP="0094426C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надсилання електронного листа на зазначену електрону адресу;</w:t>
      </w:r>
    </w:p>
    <w:p w:rsidR="0094426C" w:rsidRPr="0094426C" w:rsidRDefault="0094426C" w:rsidP="0094426C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телефонного дзвінка за номером _________________________;</w:t>
      </w:r>
    </w:p>
    <w:p w:rsidR="0094426C" w:rsidRPr="0094426C" w:rsidRDefault="0094426C" w:rsidP="0094426C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____________________________________________________;</w:t>
      </w:r>
    </w:p>
    <w:p w:rsidR="0094426C" w:rsidRPr="0094426C" w:rsidRDefault="0094426C" w:rsidP="0094426C">
      <w:pPr>
        <w:ind w:firstLine="567"/>
        <w:jc w:val="center"/>
        <w:rPr>
          <w:rFonts w:ascii="Times New Roman" w:hAnsi="Times New Roman"/>
          <w:sz w:val="18"/>
          <w:szCs w:val="24"/>
        </w:rPr>
      </w:pPr>
      <w:r w:rsidRPr="0094426C">
        <w:rPr>
          <w:rFonts w:ascii="Times New Roman" w:hAnsi="Times New Roman"/>
          <w:sz w:val="18"/>
          <w:szCs w:val="24"/>
        </w:rPr>
        <w:t>(зазначити інший доступний спосіб)</w:t>
      </w:r>
    </w:p>
    <w:p w:rsidR="0094426C" w:rsidRPr="0094426C" w:rsidRDefault="0094426C" w:rsidP="0094426C">
      <w:pPr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426C" w:rsidRPr="0094426C" w:rsidRDefault="0094426C" w:rsidP="0094426C">
      <w:pPr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</w:rPr>
        <w:t>Додаток: резюме в довільній формі.</w:t>
      </w:r>
    </w:p>
    <w:p w:rsidR="0094426C" w:rsidRPr="0094426C" w:rsidRDefault="0094426C" w:rsidP="0094426C">
      <w:pPr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426C" w:rsidRPr="0094426C" w:rsidRDefault="0094426C" w:rsidP="0094426C">
      <w:pPr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426C" w:rsidRPr="0094426C" w:rsidRDefault="0094426C" w:rsidP="0094426C">
      <w:pPr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94426C">
        <w:rPr>
          <w:rFonts w:ascii="Times New Roman" w:hAnsi="Times New Roman"/>
          <w:sz w:val="24"/>
          <w:szCs w:val="24"/>
          <w:lang w:val="ru-RU"/>
        </w:rPr>
        <w:t>“</w:t>
      </w:r>
      <w:r w:rsidRPr="0094426C">
        <w:rPr>
          <w:rFonts w:ascii="Times New Roman" w:hAnsi="Times New Roman"/>
          <w:sz w:val="24"/>
          <w:szCs w:val="24"/>
        </w:rPr>
        <w:t>___</w:t>
      </w:r>
      <w:r w:rsidRPr="0094426C">
        <w:rPr>
          <w:rFonts w:ascii="Times New Roman" w:hAnsi="Times New Roman"/>
          <w:sz w:val="24"/>
          <w:szCs w:val="24"/>
          <w:lang w:val="ru-RU"/>
        </w:rPr>
        <w:t>”</w:t>
      </w:r>
      <w:r w:rsidRPr="0094426C">
        <w:rPr>
          <w:rFonts w:ascii="Times New Roman" w:hAnsi="Times New Roman"/>
          <w:sz w:val="24"/>
          <w:szCs w:val="24"/>
        </w:rPr>
        <w:t xml:space="preserve"> __________ 20___ р.</w:t>
      </w:r>
      <w:r w:rsidRPr="0094426C">
        <w:rPr>
          <w:rFonts w:ascii="Times New Roman" w:hAnsi="Times New Roman"/>
          <w:sz w:val="24"/>
          <w:szCs w:val="24"/>
          <w:lang w:val="ru-RU"/>
        </w:rPr>
        <w:tab/>
      </w:r>
      <w:r w:rsidRPr="0094426C">
        <w:rPr>
          <w:rFonts w:ascii="Times New Roman" w:hAnsi="Times New Roman"/>
          <w:sz w:val="24"/>
          <w:szCs w:val="24"/>
          <w:lang w:val="ru-RU"/>
        </w:rPr>
        <w:tab/>
      </w:r>
      <w:r w:rsidRPr="0094426C">
        <w:rPr>
          <w:rFonts w:ascii="Times New Roman" w:hAnsi="Times New Roman"/>
          <w:sz w:val="24"/>
          <w:szCs w:val="24"/>
          <w:lang w:val="ru-RU"/>
        </w:rPr>
        <w:tab/>
      </w:r>
      <w:r w:rsidRPr="0094426C">
        <w:rPr>
          <w:rFonts w:ascii="Times New Roman" w:hAnsi="Times New Roman"/>
          <w:sz w:val="24"/>
          <w:szCs w:val="24"/>
          <w:lang w:val="ru-RU"/>
        </w:rPr>
        <w:tab/>
      </w:r>
      <w:r w:rsidRPr="0094426C">
        <w:rPr>
          <w:rFonts w:ascii="Times New Roman" w:hAnsi="Times New Roman"/>
          <w:sz w:val="24"/>
          <w:szCs w:val="24"/>
          <w:lang w:val="ru-RU"/>
        </w:rPr>
        <w:tab/>
        <w:t xml:space="preserve">         </w:t>
      </w:r>
      <w:r w:rsidRPr="0094426C">
        <w:rPr>
          <w:rFonts w:ascii="Times New Roman" w:hAnsi="Times New Roman"/>
          <w:sz w:val="24"/>
          <w:szCs w:val="24"/>
        </w:rPr>
        <w:t>__________</w:t>
      </w:r>
    </w:p>
    <w:p w:rsidR="0094426C" w:rsidRPr="0094426C" w:rsidRDefault="0094426C" w:rsidP="0094426C">
      <w:pPr>
        <w:jc w:val="center"/>
        <w:rPr>
          <w:rFonts w:ascii="Times New Roman" w:hAnsi="Times New Roman"/>
          <w:sz w:val="18"/>
          <w:szCs w:val="24"/>
        </w:rPr>
      </w:pPr>
      <w:r w:rsidRPr="0094426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94426C">
        <w:rPr>
          <w:rFonts w:ascii="Times New Roman" w:hAnsi="Times New Roman"/>
          <w:sz w:val="18"/>
          <w:szCs w:val="24"/>
        </w:rPr>
        <w:t>підпис</w:t>
      </w:r>
    </w:p>
    <w:p w:rsidR="00700E23" w:rsidRDefault="00700E23" w:rsidP="00686C77">
      <w:pPr>
        <w:pStyle w:val="ShapkaDocumentu"/>
        <w:spacing w:before="120" w:after="120"/>
        <w:ind w:left="0"/>
        <w:jc w:val="right"/>
      </w:pPr>
    </w:p>
    <w:p w:rsidR="007F764F" w:rsidRDefault="007F764F" w:rsidP="00686C77">
      <w:pPr>
        <w:pStyle w:val="ShapkaDocumentu"/>
        <w:spacing w:before="120" w:after="120"/>
        <w:ind w:left="0"/>
        <w:jc w:val="right"/>
      </w:pPr>
    </w:p>
    <w:p w:rsidR="007F764F" w:rsidRDefault="007F764F" w:rsidP="00686C77">
      <w:pPr>
        <w:pStyle w:val="ShapkaDocumentu"/>
        <w:spacing w:before="120" w:after="120"/>
        <w:ind w:left="0"/>
        <w:jc w:val="right"/>
      </w:pPr>
    </w:p>
    <w:p w:rsidR="007F764F" w:rsidRDefault="007F764F" w:rsidP="00686C77">
      <w:pPr>
        <w:pStyle w:val="ShapkaDocumentu"/>
        <w:spacing w:before="120" w:after="120"/>
        <w:ind w:left="0"/>
        <w:jc w:val="right"/>
      </w:pPr>
    </w:p>
    <w:p w:rsidR="007F764F" w:rsidRDefault="007F764F" w:rsidP="00686C77">
      <w:pPr>
        <w:pStyle w:val="ShapkaDocumentu"/>
        <w:spacing w:before="120" w:after="120"/>
        <w:ind w:left="0"/>
        <w:jc w:val="right"/>
      </w:pPr>
    </w:p>
    <w:p w:rsidR="007F764F" w:rsidRDefault="007F764F" w:rsidP="00686C77">
      <w:pPr>
        <w:pStyle w:val="ShapkaDocumentu"/>
        <w:spacing w:before="120" w:after="120"/>
        <w:ind w:left="0"/>
        <w:jc w:val="right"/>
      </w:pPr>
    </w:p>
    <w:p w:rsidR="007F764F" w:rsidRDefault="007F764F" w:rsidP="007F764F">
      <w:pPr>
        <w:pStyle w:val="ShapkaDocumentu"/>
        <w:spacing w:before="120" w:after="120"/>
        <w:ind w:left="0"/>
        <w:jc w:val="left"/>
      </w:pPr>
    </w:p>
    <w:p w:rsidR="007F764F" w:rsidRDefault="007F764F" w:rsidP="007F764F">
      <w:pPr>
        <w:pStyle w:val="ShapkaDocumentu"/>
        <w:spacing w:before="120" w:after="120"/>
        <w:ind w:left="0"/>
        <w:jc w:val="left"/>
      </w:pPr>
    </w:p>
    <w:p w:rsidR="007F764F" w:rsidRDefault="007F764F" w:rsidP="007F764F">
      <w:pPr>
        <w:pStyle w:val="ShapkaDocumentu"/>
        <w:spacing w:before="120" w:after="120"/>
        <w:ind w:left="0"/>
        <w:jc w:val="left"/>
      </w:pPr>
    </w:p>
    <w:p w:rsidR="007F764F" w:rsidRDefault="007F764F" w:rsidP="007F764F">
      <w:pPr>
        <w:pStyle w:val="ShapkaDocumentu"/>
        <w:spacing w:before="120" w:after="120"/>
        <w:ind w:left="0"/>
        <w:jc w:val="left"/>
      </w:pPr>
    </w:p>
    <w:p w:rsidR="007F764F" w:rsidRDefault="007F764F" w:rsidP="007F764F">
      <w:pPr>
        <w:pStyle w:val="ShapkaDocumentu"/>
        <w:spacing w:before="120" w:after="120"/>
        <w:ind w:left="0"/>
        <w:jc w:val="left"/>
      </w:pPr>
    </w:p>
    <w:p w:rsidR="007F764F" w:rsidRDefault="007F764F" w:rsidP="007F764F">
      <w:pPr>
        <w:pStyle w:val="ShapkaDocumentu"/>
        <w:spacing w:before="120" w:after="120"/>
        <w:ind w:left="0"/>
        <w:jc w:val="left"/>
      </w:pPr>
    </w:p>
    <w:p w:rsidR="007F764F" w:rsidRDefault="007F764F" w:rsidP="007F764F">
      <w:pPr>
        <w:pStyle w:val="ShapkaDocumentu"/>
        <w:spacing w:before="120" w:after="120"/>
        <w:ind w:left="0"/>
        <w:jc w:val="left"/>
      </w:pPr>
    </w:p>
    <w:p w:rsidR="007F764F" w:rsidRDefault="007F764F" w:rsidP="007F764F">
      <w:pPr>
        <w:pStyle w:val="ShapkaDocumentu"/>
        <w:spacing w:before="120" w:after="120"/>
        <w:ind w:left="0"/>
        <w:jc w:val="left"/>
      </w:pPr>
      <w:r>
        <w:t>* Заява пишеться власноруч</w:t>
      </w:r>
    </w:p>
    <w:sectPr w:rsidR="007F764F" w:rsidSect="007F764F">
      <w:headerReference w:type="even" r:id="rId8"/>
      <w:headerReference w:type="default" r:id="rId9"/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EF" w:rsidRDefault="003B0DEF">
      <w:r>
        <w:separator/>
      </w:r>
    </w:p>
  </w:endnote>
  <w:endnote w:type="continuationSeparator" w:id="0">
    <w:p w:rsidR="003B0DEF" w:rsidRDefault="003B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EF" w:rsidRDefault="003B0DEF">
      <w:r>
        <w:separator/>
      </w:r>
    </w:p>
  </w:footnote>
  <w:footnote w:type="continuationSeparator" w:id="0">
    <w:p w:rsidR="003B0DEF" w:rsidRDefault="003B0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F96" w:rsidRDefault="00686C7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210F96" w:rsidRDefault="003B0DE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F96" w:rsidRDefault="003B0DEF">
    <w:pPr>
      <w:framePr w:wrap="around" w:vAnchor="text" w:hAnchor="margin" w:xAlign="center" w:y="1"/>
    </w:pPr>
  </w:p>
  <w:p w:rsidR="00210F96" w:rsidRDefault="003B0DEF" w:rsidP="007F76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85096"/>
    <w:multiLevelType w:val="hybridMultilevel"/>
    <w:tmpl w:val="AC84E83C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77"/>
    <w:rsid w:val="003B0DEF"/>
    <w:rsid w:val="003D3EE9"/>
    <w:rsid w:val="00686C77"/>
    <w:rsid w:val="00700E23"/>
    <w:rsid w:val="007F764F"/>
    <w:rsid w:val="00925754"/>
    <w:rsid w:val="0094426C"/>
    <w:rsid w:val="00946B63"/>
    <w:rsid w:val="00A73705"/>
    <w:rsid w:val="00E6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686C77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86C77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686C77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686C77"/>
    <w:pPr>
      <w:keepNext/>
      <w:keepLines/>
      <w:spacing w:after="240"/>
      <w:ind w:left="3969"/>
      <w:jc w:val="center"/>
    </w:pPr>
  </w:style>
  <w:style w:type="paragraph" w:styleId="a5">
    <w:name w:val="footer"/>
    <w:basedOn w:val="a"/>
    <w:link w:val="a6"/>
    <w:uiPriority w:val="99"/>
    <w:unhideWhenUsed/>
    <w:rsid w:val="007F764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764F"/>
    <w:rPr>
      <w:rFonts w:ascii="Antiqua" w:eastAsia="Times New Roman" w:hAnsi="Antiqua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F764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764F"/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686C77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86C77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686C77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686C77"/>
    <w:pPr>
      <w:keepNext/>
      <w:keepLines/>
      <w:spacing w:after="240"/>
      <w:ind w:left="3969"/>
      <w:jc w:val="center"/>
    </w:pPr>
  </w:style>
  <w:style w:type="paragraph" w:styleId="a5">
    <w:name w:val="footer"/>
    <w:basedOn w:val="a"/>
    <w:link w:val="a6"/>
    <w:uiPriority w:val="99"/>
    <w:unhideWhenUsed/>
    <w:rsid w:val="007F764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764F"/>
    <w:rPr>
      <w:rFonts w:ascii="Antiqua" w:eastAsia="Times New Roman" w:hAnsi="Antiqua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F764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764F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885</Words>
  <Characters>506</Characters>
  <Application>Microsoft Office Word</Application>
  <DocSecurity>0</DocSecurity>
  <Lines>4</Lines>
  <Paragraphs>2</Paragraphs>
  <ScaleCrop>false</ScaleCrop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Kadri</cp:lastModifiedBy>
  <cp:revision>5</cp:revision>
  <dcterms:created xsi:type="dcterms:W3CDTF">2016-08-02T13:31:00Z</dcterms:created>
  <dcterms:modified xsi:type="dcterms:W3CDTF">2017-11-21T08:16:00Z</dcterms:modified>
</cp:coreProperties>
</file>